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6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钱东晓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06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中医242;中医243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中医242;中医243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(400411—035)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中西临253;中西临254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(110033—040)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数管24;药管24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